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刘艳华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信息检索（中文、西文）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信息检索（中文、西文）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信息检索（中文、西文）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信息检索（中文、西文）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